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F43334" w:rsidP="00F43334">
      <w:pPr>
        <w:pStyle w:val="Tytu"/>
        <w:tabs>
          <w:tab w:val="left" w:pos="851"/>
        </w:tabs>
        <w:spacing w:line="48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Pole wielokątów</w:t>
      </w:r>
    </w:p>
    <w:p w:rsidR="008454C4" w:rsidRPr="00F43334" w:rsidRDefault="001D63DA" w:rsidP="00AB0D9B">
      <w:pPr>
        <w:pStyle w:val="Tytu"/>
        <w:tabs>
          <w:tab w:val="left" w:pos="426"/>
        </w:tabs>
        <w:spacing w:after="240" w:line="360" w:lineRule="auto"/>
        <w:rPr>
          <w:noProof/>
          <w:color w:val="215868"/>
          <w:sz w:val="36"/>
          <w:szCs w:val="28"/>
        </w:rPr>
      </w:pPr>
      <w:r w:rsidRPr="00F43334">
        <w:rPr>
          <w:noProof/>
          <w:color w:val="215868"/>
          <w:sz w:val="36"/>
          <w:szCs w:val="28"/>
        </w:rPr>
        <w:t>Oblicz pole zacieniowanej figury</w:t>
      </w:r>
      <w:r w:rsidR="008454C4" w:rsidRPr="00F43334">
        <w:rPr>
          <w:noProof/>
          <w:color w:val="215868"/>
          <w:sz w:val="36"/>
          <w:szCs w:val="28"/>
        </w:rPr>
        <w:t>.</w:t>
      </w:r>
    </w:p>
    <w:p w:rsidR="00190333" w:rsidRPr="00AB0D9B" w:rsidRDefault="008454C4" w:rsidP="00AB0D9B">
      <w:pPr>
        <w:pStyle w:val="Tytu"/>
        <w:tabs>
          <w:tab w:val="left" w:pos="426"/>
        </w:tabs>
        <w:spacing w:after="240" w:line="360" w:lineRule="auto"/>
        <w:rPr>
          <w:noProof/>
          <w:color w:val="215868"/>
          <w:sz w:val="28"/>
          <w:szCs w:val="28"/>
        </w:rPr>
      </w:pPr>
      <w:r>
        <w:rPr>
          <w:noProof/>
          <w:color w:val="215868"/>
          <w:sz w:val="28"/>
          <w:szCs w:val="28"/>
        </w:rPr>
        <w:t xml:space="preserve"> </w:t>
      </w:r>
    </w:p>
    <w:p w:rsidR="00BE79B3" w:rsidRDefault="003A6F8E" w:rsidP="00AB0D9B">
      <w:pPr>
        <w:pStyle w:val="Tytu"/>
        <w:tabs>
          <w:tab w:val="left" w:pos="426"/>
        </w:tabs>
        <w:spacing w:line="276" w:lineRule="auto"/>
      </w:pP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FBF92C" wp14:editId="6292FC8D">
                <wp:simplePos x="0" y="0"/>
                <wp:positionH relativeFrom="column">
                  <wp:posOffset>1768475</wp:posOffset>
                </wp:positionH>
                <wp:positionV relativeFrom="paragraph">
                  <wp:posOffset>69215</wp:posOffset>
                </wp:positionV>
                <wp:extent cx="407035" cy="396240"/>
                <wp:effectExtent l="0" t="0" r="0" b="381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03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F8E" w:rsidRPr="003A6F8E" w:rsidRDefault="003A6F8E">
                            <w:pPr>
                              <w:rPr>
                                <w:sz w:val="44"/>
                              </w:rPr>
                            </w:pPr>
                            <w:r w:rsidRPr="003A6F8E">
                              <w:rPr>
                                <w:sz w:val="44"/>
                              </w:rPr>
                              <w:t>5</w:t>
                            </w:r>
                            <w:r>
                              <w:rPr>
                                <w:noProof/>
                                <w:sz w:val="44"/>
                                <w:lang w:eastAsia="pl-PL"/>
                              </w:rPr>
                              <w:drawing>
                                <wp:inline distT="0" distB="0" distL="0" distR="0" wp14:anchorId="7103212B" wp14:editId="201C6310">
                                  <wp:extent cx="217805" cy="212038"/>
                                  <wp:effectExtent l="0" t="0" r="0" b="0"/>
                                  <wp:docPr id="22" name="Obraz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805" cy="212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margin-left:139.25pt;margin-top:5.45pt;width:32.05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" filled="f" stroked="f" strokeweight=".5pt">
                <v:textbox>
                  <w:txbxContent>
                    <w:p w:rsidR="003A6F8E" w:rsidRPr="003A6F8E" w:rsidRDefault="003A6F8E">
                      <w:pPr>
                        <w:rPr>
                          <w:sz w:val="44"/>
                        </w:rPr>
                      </w:pPr>
                      <w:r w:rsidRPr="003A6F8E">
                        <w:rPr>
                          <w:sz w:val="44"/>
                        </w:rPr>
                        <w:t>5</w:t>
                      </w:r>
                      <w:r>
                        <w:rPr>
                          <w:noProof/>
                          <w:sz w:val="44"/>
                          <w:lang w:eastAsia="pl-PL"/>
                        </w:rPr>
                        <w:drawing>
                          <wp:inline distT="0" distB="0" distL="0" distR="0" wp14:anchorId="7103212B" wp14:editId="201C6310">
                            <wp:extent cx="217805" cy="212038"/>
                            <wp:effectExtent l="0" t="0" r="0" b="0"/>
                            <wp:docPr id="22" name="Obraz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805" cy="212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5EC7FD" wp14:editId="2B2ADD5F">
                <wp:simplePos x="0" y="0"/>
                <wp:positionH relativeFrom="column">
                  <wp:posOffset>139227</wp:posOffset>
                </wp:positionH>
                <wp:positionV relativeFrom="paragraph">
                  <wp:posOffset>466350</wp:posOffset>
                </wp:positionV>
                <wp:extent cx="3624548" cy="0"/>
                <wp:effectExtent l="38100" t="76200" r="14605" b="114300"/>
                <wp:wrapNone/>
                <wp:docPr id="1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4548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5" o:spid="_x0000_s1026" type="#_x0000_t32" style="position:absolute;margin-left:10.95pt;margin-top:36.7pt;width:285.4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" strokecolor="#4579b8 [3044]">
                <v:stroke startarrow="open" endarrow="open"/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81ADC" wp14:editId="32DB2651">
                <wp:simplePos x="0" y="0"/>
                <wp:positionH relativeFrom="column">
                  <wp:posOffset>3761778</wp:posOffset>
                </wp:positionH>
                <wp:positionV relativeFrom="paragraph">
                  <wp:posOffset>221684</wp:posOffset>
                </wp:positionV>
                <wp:extent cx="0" cy="3437263"/>
                <wp:effectExtent l="0" t="0" r="19050" b="10795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7263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2pt,17.45pt" to="296.2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" strokecolor="#4579b8 [3044]">
                <v:stroke dashstyle="dashDot"/>
              </v:line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59B457" wp14:editId="386828F3">
                <wp:simplePos x="0" y="0"/>
                <wp:positionH relativeFrom="column">
                  <wp:posOffset>139226</wp:posOffset>
                </wp:positionH>
                <wp:positionV relativeFrom="paragraph">
                  <wp:posOffset>223979</wp:posOffset>
                </wp:positionV>
                <wp:extent cx="0" cy="3437263"/>
                <wp:effectExtent l="0" t="0" r="19050" b="10795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7263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95pt,17.65pt" to="10.95pt,2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" strokecolor="#4579b8 [3044]">
                <v:stroke dashstyle="dashDot"/>
              </v:line>
            </w:pict>
          </mc:Fallback>
        </mc:AlternateContent>
      </w:r>
      <w:r w:rsidR="000A3283" w:rsidRPr="000A3283">
        <w:rPr>
          <w:noProof/>
          <w:color w:val="215868"/>
          <w:sz w:val="32"/>
          <w:szCs w:val="28"/>
        </w:rPr>
        <w:t xml:space="preserve"> </w:t>
      </w:r>
    </w:p>
    <w:p w:rsidR="00A07A29" w:rsidRDefault="003A6F8E" w:rsidP="00A07A29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24FA8F" wp14:editId="2FACE830">
                <wp:simplePos x="0" y="0"/>
                <wp:positionH relativeFrom="column">
                  <wp:posOffset>5734685</wp:posOffset>
                </wp:positionH>
                <wp:positionV relativeFrom="paragraph">
                  <wp:posOffset>-635</wp:posOffset>
                </wp:positionV>
                <wp:extent cx="0" cy="3437255"/>
                <wp:effectExtent l="0" t="0" r="19050" b="10795"/>
                <wp:wrapNone/>
                <wp:docPr id="21" name="Łącznik prostoliniow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7255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2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55pt,-.05pt" to="451.55pt,2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" strokecolor="#4579b8 [3044]">
                <v:stroke dashstyle="dashDot"/>
              </v:line>
            </w:pict>
          </mc:Fallback>
        </mc:AlternateContent>
      </w:r>
    </w:p>
    <w:p w:rsidR="00A07A29" w:rsidRPr="008454C4" w:rsidRDefault="003A6F8E" w:rsidP="008454C4">
      <w:pPr>
        <w:rPr>
          <w:rFonts w:ascii="Cambria" w:eastAsia="Times New Roman" w:hAnsi="Cambria"/>
          <w:noProof/>
          <w:kern w:val="28"/>
          <w:lang w:eastAsia="pl-PL"/>
        </w:rPr>
      </w:pPr>
      <w:bookmarkStart w:id="0" w:name="_GoBack"/>
      <w:bookmarkEnd w:id="0"/>
      <w:r>
        <w:rPr>
          <w:b/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B7ADD6" wp14:editId="0094DD76">
                <wp:simplePos x="0" y="0"/>
                <wp:positionH relativeFrom="column">
                  <wp:posOffset>3752759</wp:posOffset>
                </wp:positionH>
                <wp:positionV relativeFrom="paragraph">
                  <wp:posOffset>2693854</wp:posOffset>
                </wp:positionV>
                <wp:extent cx="1985897" cy="0"/>
                <wp:effectExtent l="38100" t="76200" r="14605" b="11430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5897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20" o:spid="_x0000_s1026" type="#_x0000_t32" style="position:absolute;margin-left:295.5pt;margin-top:212.1pt;width:156.3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" strokecolor="#4579b8 [3044]">
                <v:stroke startarrow="open" endarrow="open"/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B85E93" wp14:editId="79110F7B">
                <wp:simplePos x="0" y="0"/>
                <wp:positionH relativeFrom="column">
                  <wp:posOffset>4564380</wp:posOffset>
                </wp:positionH>
                <wp:positionV relativeFrom="paragraph">
                  <wp:posOffset>2635885</wp:posOffset>
                </wp:positionV>
                <wp:extent cx="407035" cy="396240"/>
                <wp:effectExtent l="0" t="0" r="0" b="3810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03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F8E" w:rsidRPr="003A6F8E" w:rsidRDefault="003A6F8E" w:rsidP="003A6F8E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9" o:spid="_x0000_s1027" type="#_x0000_t202" style="position:absolute;margin-left:359.4pt;margin-top:207.55pt;width:32.05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" filled="f" stroked="f" strokeweight=".5pt">
                <v:textbox>
                  <w:txbxContent>
                    <w:p w:rsidR="003A6F8E" w:rsidRPr="003A6F8E" w:rsidRDefault="003A6F8E" w:rsidP="003A6F8E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47BB30" wp14:editId="0FE4E3E0">
                <wp:simplePos x="0" y="0"/>
                <wp:positionH relativeFrom="column">
                  <wp:posOffset>-501666</wp:posOffset>
                </wp:positionH>
                <wp:positionV relativeFrom="paragraph">
                  <wp:posOffset>1005840</wp:posOffset>
                </wp:positionV>
                <wp:extent cx="407035" cy="396240"/>
                <wp:effectExtent l="0" t="0" r="0" b="381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03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F8E" w:rsidRPr="003A6F8E" w:rsidRDefault="003A6F8E" w:rsidP="003A6F8E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28" type="#_x0000_t202" style="position:absolute;margin-left:-39.5pt;margin-top:79.2pt;width:32.05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" filled="f" stroked="f" strokeweight=".5pt">
                <v:textbox>
                  <w:txbxContent>
                    <w:p w:rsidR="003A6F8E" w:rsidRPr="003A6F8E" w:rsidRDefault="003A6F8E" w:rsidP="003A6F8E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A64F8F" wp14:editId="6A4708A6">
                <wp:simplePos x="0" y="0"/>
                <wp:positionH relativeFrom="column">
                  <wp:posOffset>-90805</wp:posOffset>
                </wp:positionH>
                <wp:positionV relativeFrom="paragraph">
                  <wp:posOffset>48673</wp:posOffset>
                </wp:positionV>
                <wp:extent cx="0" cy="2390301"/>
                <wp:effectExtent l="95250" t="38100" r="76200" b="48260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030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0" o:spid="_x0000_s1026" type="#_x0000_t32" style="position:absolute;margin-left:-7.15pt;margin-top:3.85pt;width:0;height:18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" strokecolor="#4579b8 [3044]">
                <v:stroke startarrow="open" endarrow="open"/>
              </v:shape>
            </w:pict>
          </mc:Fallback>
        </mc:AlternateContent>
      </w:r>
      <w:r>
        <w:rPr>
          <w:b/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40DBDB" wp14:editId="7E3F3932">
                <wp:simplePos x="0" y="0"/>
                <wp:positionH relativeFrom="column">
                  <wp:posOffset>-126931</wp:posOffset>
                </wp:positionH>
                <wp:positionV relativeFrom="paragraph">
                  <wp:posOffset>2449264</wp:posOffset>
                </wp:positionV>
                <wp:extent cx="6180462" cy="0"/>
                <wp:effectExtent l="0" t="0" r="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0462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pt,192.85pt" to="476.65pt,1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" strokecolor="#4579b8 [3044]">
                <v:stroke dashstyle="dashDot"/>
              </v:line>
            </w:pict>
          </mc:Fallback>
        </mc:AlternateContent>
      </w:r>
      <w:r>
        <w:rPr>
          <w:b/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BE3F3A" wp14:editId="358C87D6">
                <wp:simplePos x="0" y="0"/>
                <wp:positionH relativeFrom="column">
                  <wp:posOffset>-125179</wp:posOffset>
                </wp:positionH>
                <wp:positionV relativeFrom="paragraph">
                  <wp:posOffset>5738</wp:posOffset>
                </wp:positionV>
                <wp:extent cx="6180462" cy="0"/>
                <wp:effectExtent l="0" t="0" r="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0462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5pt,.45pt" to="476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" strokecolor="#4579b8 [3044]">
                <v:stroke dashstyle="dashDot"/>
              </v:line>
            </w:pict>
          </mc:Fallback>
        </mc:AlternateContent>
      </w:r>
      <w:r w:rsidR="001D63DA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5F80D" wp14:editId="62D9BEDF">
                <wp:simplePos x="0" y="0"/>
                <wp:positionH relativeFrom="column">
                  <wp:posOffset>139226</wp:posOffset>
                </wp:positionH>
                <wp:positionV relativeFrom="paragraph">
                  <wp:posOffset>16097</wp:posOffset>
                </wp:positionV>
                <wp:extent cx="5599430" cy="2445385"/>
                <wp:effectExtent l="57150" t="38100" r="77470" b="88265"/>
                <wp:wrapNone/>
                <wp:docPr id="11" name="Trape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9430" cy="2445385"/>
                        </a:xfrm>
                        <a:custGeom>
                          <a:avLst/>
                          <a:gdLst>
                            <a:gd name="connsiteX0" fmla="*/ 0 w 1828800"/>
                            <a:gd name="connsiteY0" fmla="*/ 1054100 h 1054100"/>
                            <a:gd name="connsiteX1" fmla="*/ 263525 w 1828800"/>
                            <a:gd name="connsiteY1" fmla="*/ 0 h 1054100"/>
                            <a:gd name="connsiteX2" fmla="*/ 1565275 w 1828800"/>
                            <a:gd name="connsiteY2" fmla="*/ 0 h 1054100"/>
                            <a:gd name="connsiteX3" fmla="*/ 1828800 w 1828800"/>
                            <a:gd name="connsiteY3" fmla="*/ 1054100 h 1054100"/>
                            <a:gd name="connsiteX4" fmla="*/ 0 w 1828800"/>
                            <a:gd name="connsiteY4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1565275 w 2413686"/>
                            <a:gd name="connsiteY2" fmla="*/ 0 h 1054100"/>
                            <a:gd name="connsiteX3" fmla="*/ 2413686 w 2413686"/>
                            <a:gd name="connsiteY3" fmla="*/ 1054100 h 1054100"/>
                            <a:gd name="connsiteX4" fmla="*/ 0 w 2413686"/>
                            <a:gd name="connsiteY4" fmla="*/ 1054100 h 1054100"/>
                            <a:gd name="connsiteX0" fmla="*/ 0 w 2413686"/>
                            <a:gd name="connsiteY0" fmla="*/ 1058849 h 1058849"/>
                            <a:gd name="connsiteX1" fmla="*/ 263525 w 2413686"/>
                            <a:gd name="connsiteY1" fmla="*/ 4749 h 1058849"/>
                            <a:gd name="connsiteX2" fmla="*/ 897546 w 2413686"/>
                            <a:gd name="connsiteY2" fmla="*/ 0 h 1058849"/>
                            <a:gd name="connsiteX3" fmla="*/ 1565275 w 2413686"/>
                            <a:gd name="connsiteY3" fmla="*/ 4749 h 1058849"/>
                            <a:gd name="connsiteX4" fmla="*/ 2413686 w 2413686"/>
                            <a:gd name="connsiteY4" fmla="*/ 1058849 h 1058849"/>
                            <a:gd name="connsiteX5" fmla="*/ 0 w 2413686"/>
                            <a:gd name="connsiteY5" fmla="*/ 1058849 h 1058849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593615 w 2413686"/>
                            <a:gd name="connsiteY2" fmla="*/ 555671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1054100 h 1054100"/>
                            <a:gd name="connsiteX5" fmla="*/ 0 w 2413686"/>
                            <a:gd name="connsiteY5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593615 w 2413686"/>
                            <a:gd name="connsiteY2" fmla="*/ 555671 h 1054100"/>
                            <a:gd name="connsiteX3" fmla="*/ 1565275 w 2413686"/>
                            <a:gd name="connsiteY3" fmla="*/ 0 h 1054100"/>
                            <a:gd name="connsiteX4" fmla="*/ 1871075 w 2413686"/>
                            <a:gd name="connsiteY4" fmla="*/ 379912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593615 w 2413686"/>
                            <a:gd name="connsiteY2" fmla="*/ 555671 h 1054100"/>
                            <a:gd name="connsiteX3" fmla="*/ 1565275 w 2413686"/>
                            <a:gd name="connsiteY3" fmla="*/ 0 h 1054100"/>
                            <a:gd name="connsiteX4" fmla="*/ 2355465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593615 w 2413686"/>
                            <a:gd name="connsiteY2" fmla="*/ 555671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949784 w 2413686"/>
                            <a:gd name="connsiteY2" fmla="*/ 607909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949784 w 2413686"/>
                            <a:gd name="connsiteY2" fmla="*/ 593663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916542 w 2413686"/>
                            <a:gd name="connsiteY2" fmla="*/ 1054100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35577 w 2413686"/>
                            <a:gd name="connsiteY1" fmla="*/ 0 h 1054100"/>
                            <a:gd name="connsiteX2" fmla="*/ 916542 w 2413686"/>
                            <a:gd name="connsiteY2" fmla="*/ 1054100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  <a:gd name="connsiteX0" fmla="*/ 0 w 2413686"/>
                            <a:gd name="connsiteY0" fmla="*/ 1054100 h 1054100"/>
                            <a:gd name="connsiteX1" fmla="*/ 0 w 2413686"/>
                            <a:gd name="connsiteY1" fmla="*/ 0 h 1054100"/>
                            <a:gd name="connsiteX2" fmla="*/ 916542 w 2413686"/>
                            <a:gd name="connsiteY2" fmla="*/ 1054100 h 1054100"/>
                            <a:gd name="connsiteX3" fmla="*/ 1565275 w 2413686"/>
                            <a:gd name="connsiteY3" fmla="*/ 0 h 1054100"/>
                            <a:gd name="connsiteX4" fmla="*/ 2413686 w 2413686"/>
                            <a:gd name="connsiteY4" fmla="*/ 0 h 1054100"/>
                            <a:gd name="connsiteX5" fmla="*/ 2413686 w 2413686"/>
                            <a:gd name="connsiteY5" fmla="*/ 1054100 h 1054100"/>
                            <a:gd name="connsiteX6" fmla="*/ 0 w 2413686"/>
                            <a:gd name="connsiteY6" fmla="*/ 1054100 h 105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13686" h="1054100">
                              <a:moveTo>
                                <a:pt x="0" y="1054100"/>
                              </a:moveTo>
                              <a:lnTo>
                                <a:pt x="0" y="0"/>
                              </a:lnTo>
                              <a:lnTo>
                                <a:pt x="916542" y="1054100"/>
                              </a:lnTo>
                              <a:lnTo>
                                <a:pt x="1565275" y="0"/>
                              </a:lnTo>
                              <a:lnTo>
                                <a:pt x="2413686" y="0"/>
                              </a:lnTo>
                              <a:lnTo>
                                <a:pt x="2413686" y="1054100"/>
                              </a:lnTo>
                              <a:lnTo>
                                <a:pt x="0" y="105410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 11" o:spid="_x0000_s1026" style="position:absolute;margin-left:10.95pt;margin-top:1.25pt;width:440.9pt;height:19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13686,105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" path="m,1054100l,,916542,1054100,1565275,r848411,l2413686,1054100,,1054100xe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 o:connecttype="custom" o:connectlocs="0,2445385;0,0;2126255,2445385;3631229,0;5599430,0;5599430,2445385;0,2445385" o:connectangles="0,0,0,0,0,0,0"/>
              </v:shape>
            </w:pict>
          </mc:Fallback>
        </mc:AlternateContent>
      </w:r>
    </w:p>
    <w:sectPr w:rsidR="00A07A29" w:rsidRPr="008454C4" w:rsidSect="00AB0D9B">
      <w:headerReference w:type="default" r:id="rId10"/>
      <w:footerReference w:type="even" r:id="rId11"/>
      <w:headerReference w:type="first" r:id="rId12"/>
      <w:footerReference w:type="first" r:id="rId13"/>
      <w:pgSz w:w="11907" w:h="16839" w:code="9"/>
      <w:pgMar w:top="709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48" w:rsidRDefault="00342C48">
      <w:pPr>
        <w:spacing w:after="0" w:line="240" w:lineRule="auto"/>
      </w:pPr>
      <w:r>
        <w:separator/>
      </w:r>
    </w:p>
  </w:endnote>
  <w:endnote w:type="continuationSeparator" w:id="0">
    <w:p w:rsidR="00342C48" w:rsidRDefault="0034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7C1DFEC" wp14:editId="13B854CD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A79C5A" wp14:editId="2125E6AA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48" w:rsidRDefault="00342C48">
      <w:pPr>
        <w:spacing w:after="0" w:line="240" w:lineRule="auto"/>
      </w:pPr>
      <w:r>
        <w:separator/>
      </w:r>
    </w:p>
  </w:footnote>
  <w:footnote w:type="continuationSeparator" w:id="0">
    <w:p w:rsidR="00342C48" w:rsidRDefault="0034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526AC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35EB153" wp14:editId="72C59797">
              <wp:simplePos x="0" y="0"/>
              <wp:positionH relativeFrom="page">
                <wp:posOffset>6877050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" fillcolor="#92cddc [1944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D612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555EEA" wp14:editId="6326EF94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F51974" w:rsidRDefault="00526AC1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Wielokąty</w:t>
                          </w:r>
                          <w:r w:rsidR="006914D9"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.</w:t>
                          </w:r>
                          <w:r w:rsidR="00A45772" w:rsidRPr="00F51974">
                            <w:rPr>
                              <w:color w:val="262626" w:themeColor="text1" w:themeTint="D9"/>
                            </w:rPr>
                            <w:t xml:space="preserve"> 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45235" w:rsidRPr="00F51974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8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F51974" w:rsidRDefault="00526AC1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Wielokąty</w:t>
                    </w:r>
                    <w:r w:rsidR="006914D9"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.</w:t>
                    </w:r>
                    <w:r w:rsidR="00A45772" w:rsidRPr="00F51974">
                      <w:rPr>
                        <w:color w:val="262626" w:themeColor="text1" w:themeTint="D9"/>
                      </w:rPr>
                      <w:t xml:space="preserve"> 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</w:t>
                    </w:r>
                    <w:r w:rsidR="00445235" w:rsidRPr="00F51974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99FDD0" wp14:editId="2BAAD707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407DF70" wp14:editId="4D13B8D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8193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D63DA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A6F8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26AC1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5E6F6E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5B14"/>
    <w:rsid w:val="00822FD0"/>
    <w:rsid w:val="00843353"/>
    <w:rsid w:val="008454C4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07A29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0D9B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405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A7E70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3334"/>
    <w:rsid w:val="00F45E61"/>
    <w:rsid w:val="00F51974"/>
    <w:rsid w:val="00F53D26"/>
    <w:rsid w:val="00F541B2"/>
    <w:rsid w:val="00F60A54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3C13-15B1-4E21-BD3D-E47D24B8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2</cp:revision>
  <cp:lastPrinted>2013-08-31T13:23:00Z</cp:lastPrinted>
  <dcterms:created xsi:type="dcterms:W3CDTF">2013-08-31T13:44:00Z</dcterms:created>
  <dcterms:modified xsi:type="dcterms:W3CDTF">2013-08-31T13:44:00Z</dcterms:modified>
</cp:coreProperties>
</file>